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82" w:rsidRDefault="00125E82" w:rsidP="007B5724">
      <w:pPr>
        <w:pStyle w:val="Tytu"/>
        <w:tabs>
          <w:tab w:val="left" w:pos="851"/>
        </w:tabs>
        <w:spacing w:line="360" w:lineRule="auto"/>
        <w:rPr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a</w:t>
      </w:r>
    </w:p>
    <w:p w:rsidR="007B5724" w:rsidRPr="007B5724" w:rsidRDefault="007B5724" w:rsidP="007B5724">
      <w:pPr>
        <w:rPr>
          <w:lang w:eastAsia="pl-PL"/>
        </w:rPr>
      </w:pPr>
    </w:p>
    <w:p w:rsidR="00E8227F" w:rsidRPr="00E8227F" w:rsidRDefault="00E8227F" w:rsidP="00E8227F">
      <w:pPr>
        <w:numPr>
          <w:ilvl w:val="0"/>
          <w:numId w:val="47"/>
        </w:numPr>
        <w:spacing w:line="360" w:lineRule="auto"/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Ile jabłek jest w koszyku i jaki to procent wszystkich owoców</w:t>
      </w:r>
      <w:r w:rsidR="00125E82" w:rsidRPr="00D6138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?</w:t>
      </w:r>
    </w:p>
    <w:p w:rsidR="00E8227F" w:rsidRPr="00E8227F" w:rsidRDefault="00E8227F" w:rsidP="00E8227F">
      <w:pPr>
        <w:numPr>
          <w:ilvl w:val="0"/>
          <w:numId w:val="47"/>
        </w:numPr>
        <w:spacing w:line="360" w:lineRule="auto"/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Ile gruszek jest w koszyku i jaki to część koszyka?</w:t>
      </w:r>
    </w:p>
    <w:p w:rsidR="00E8227F" w:rsidRPr="00E8227F" w:rsidRDefault="00E8227F" w:rsidP="00E8227F">
      <w:pPr>
        <w:numPr>
          <w:ilvl w:val="0"/>
          <w:numId w:val="47"/>
        </w:numPr>
        <w:spacing w:line="360" w:lineRule="auto"/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Ile jest owoców okragłych w tym koszyku? Jaki procent tych owoców jest koloru </w:t>
      </w:r>
      <w:r w:rsidR="00EA25A3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zielonego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?</w:t>
      </w:r>
    </w:p>
    <w:p w:rsidR="00E8227F" w:rsidRPr="00E8227F" w:rsidRDefault="00E8227F" w:rsidP="00E8227F">
      <w:pPr>
        <w:numPr>
          <w:ilvl w:val="0"/>
          <w:numId w:val="47"/>
        </w:numPr>
        <w:spacing w:line="360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E8227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Jaki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procent owoców w tym koszyku stanowia owoce cytrusowe</w:t>
      </w:r>
      <w:r w:rsidR="00EA25A3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?</w:t>
      </w:r>
      <w:r w:rsidRPr="00E8227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</w:p>
    <w:p w:rsidR="00125E82" w:rsidRDefault="00125E82" w:rsidP="00E8227F">
      <w:pPr>
        <w:spacing w:line="360" w:lineRule="auto"/>
        <w:ind w:left="720"/>
        <w:jc w:val="center"/>
      </w:pP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  <w:r w:rsidR="00C03FF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9.6pt;height:229.65pt">
            <v:imagedata r:id="rId7" o:title="images"/>
          </v:shape>
        </w:pict>
      </w:r>
    </w:p>
    <w:p w:rsidR="007B5724" w:rsidRDefault="007B5724" w:rsidP="00E8227F">
      <w:pPr>
        <w:spacing w:line="360" w:lineRule="auto"/>
        <w:ind w:left="720"/>
        <w:jc w:val="center"/>
      </w:pPr>
    </w:p>
    <w:p w:rsidR="007B5724" w:rsidRDefault="007B5724" w:rsidP="00E8227F">
      <w:pPr>
        <w:spacing w:line="360" w:lineRule="auto"/>
        <w:ind w:left="720"/>
        <w:jc w:val="center"/>
      </w:pPr>
    </w:p>
    <w:p w:rsidR="007B5724" w:rsidRDefault="007B5724" w:rsidP="00E8227F">
      <w:pPr>
        <w:spacing w:line="360" w:lineRule="auto"/>
        <w:ind w:left="720"/>
        <w:jc w:val="center"/>
      </w:pPr>
    </w:p>
    <w:p w:rsidR="0087658B" w:rsidRPr="00575CD5" w:rsidRDefault="0087658B" w:rsidP="00126223">
      <w:pPr>
        <w:pStyle w:val="Tytu"/>
        <w:tabs>
          <w:tab w:val="left" w:pos="851"/>
        </w:tabs>
        <w:spacing w:line="360" w:lineRule="auto"/>
      </w:pPr>
      <w:bookmarkStart w:id="0" w:name="_GoBack"/>
      <w:bookmarkEnd w:id="0"/>
    </w:p>
    <w:sectPr w:rsidR="0087658B" w:rsidRPr="00575CD5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FFC" w:rsidRDefault="00C03FFC">
      <w:pPr>
        <w:spacing w:after="0" w:line="240" w:lineRule="auto"/>
      </w:pPr>
      <w:r>
        <w:separator/>
      </w:r>
    </w:p>
  </w:endnote>
  <w:endnote w:type="continuationSeparator" w:id="0">
    <w:p w:rsidR="00C03FFC" w:rsidRDefault="00C0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FFC" w:rsidRDefault="00C03FFC">
      <w:pPr>
        <w:spacing w:after="0" w:line="240" w:lineRule="auto"/>
      </w:pPr>
      <w:r>
        <w:separator/>
      </w:r>
    </w:p>
  </w:footnote>
  <w:footnote w:type="continuationSeparator" w:id="0">
    <w:p w:rsidR="00C03FFC" w:rsidRDefault="00C0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82" w:rsidRDefault="00C03FFC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125E82" w:rsidRPr="002C4363" w:rsidRDefault="008D49EE">
                <w:pPr>
                  <w:jc w:val="center"/>
                  <w:rPr>
                    <w:color w:val="FFFFFF"/>
                  </w:rPr>
                </w:pP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Jaki to procent?</w:t>
                </w:r>
                <w:r w:rsidR="00125E82" w:rsidRPr="00450286">
                  <w:rPr>
                    <w:color w:val="FFFFFF"/>
                  </w:rPr>
                  <w:t xml:space="preserve">  </w:t>
                </w:r>
                <w:r w:rsidR="00125E82"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125E82" w:rsidRPr="002C4363" w:rsidRDefault="00125E82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1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125E82" w:rsidRDefault="00125E82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AD74C2"/>
    <w:multiLevelType w:val="hybridMultilevel"/>
    <w:tmpl w:val="098CBA54"/>
    <w:lvl w:ilvl="0" w:tplc="9730771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7501727"/>
    <w:multiLevelType w:val="multilevel"/>
    <w:tmpl w:val="D6285E98"/>
    <w:lvl w:ilvl="0">
      <w:start w:val="1"/>
      <w:numFmt w:val="lowerLetter"/>
      <w:lvlText w:val="%1) 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DA27D3D"/>
    <w:multiLevelType w:val="hybridMultilevel"/>
    <w:tmpl w:val="AEF685DC"/>
    <w:lvl w:ilvl="0" w:tplc="01DE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080"/>
        </w:tabs>
        <w:ind w:left="108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1591E26"/>
    <w:multiLevelType w:val="hybridMultilevel"/>
    <w:tmpl w:val="88EE935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A529A8"/>
    <w:multiLevelType w:val="multilevel"/>
    <w:tmpl w:val="C3366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8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2B4683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4902509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7E7E7F11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26"/>
  </w:num>
  <w:num w:numId="28">
    <w:abstractNumId w:val="24"/>
  </w:num>
  <w:num w:numId="29">
    <w:abstractNumId w:val="13"/>
  </w:num>
  <w:num w:numId="30">
    <w:abstractNumId w:val="27"/>
  </w:num>
  <w:num w:numId="31">
    <w:abstractNumId w:val="20"/>
  </w:num>
  <w:num w:numId="32">
    <w:abstractNumId w:val="7"/>
  </w:num>
  <w:num w:numId="33">
    <w:abstractNumId w:val="8"/>
  </w:num>
  <w:num w:numId="34">
    <w:abstractNumId w:val="21"/>
  </w:num>
  <w:num w:numId="35">
    <w:abstractNumId w:val="18"/>
  </w:num>
  <w:num w:numId="36">
    <w:abstractNumId w:val="23"/>
  </w:num>
  <w:num w:numId="37">
    <w:abstractNumId w:val="15"/>
  </w:num>
  <w:num w:numId="38">
    <w:abstractNumId w:val="14"/>
  </w:num>
  <w:num w:numId="39">
    <w:abstractNumId w:val="17"/>
  </w:num>
  <w:num w:numId="40">
    <w:abstractNumId w:val="19"/>
  </w:num>
  <w:num w:numId="41">
    <w:abstractNumId w:val="5"/>
  </w:num>
  <w:num w:numId="42">
    <w:abstractNumId w:val="10"/>
  </w:num>
  <w:num w:numId="43">
    <w:abstractNumId w:val="9"/>
  </w:num>
  <w:num w:numId="44">
    <w:abstractNumId w:val="16"/>
  </w:num>
  <w:num w:numId="45">
    <w:abstractNumId w:val="6"/>
  </w:num>
  <w:num w:numId="46">
    <w:abstractNumId w:val="11"/>
  </w:num>
  <w:num w:numId="47">
    <w:abstractNumId w:val="28"/>
  </w:num>
  <w:num w:numId="48">
    <w:abstractNumId w:val="22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06FC8"/>
    <w:rsid w:val="001160C8"/>
    <w:rsid w:val="00125E82"/>
    <w:rsid w:val="00126223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0543"/>
    <w:rsid w:val="002957F1"/>
    <w:rsid w:val="002B424A"/>
    <w:rsid w:val="002B65A3"/>
    <w:rsid w:val="002C2BC9"/>
    <w:rsid w:val="002C4363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37AC9"/>
    <w:rsid w:val="007404D3"/>
    <w:rsid w:val="00744622"/>
    <w:rsid w:val="007463D2"/>
    <w:rsid w:val="00784236"/>
    <w:rsid w:val="00786B2F"/>
    <w:rsid w:val="007A1EF6"/>
    <w:rsid w:val="007A5143"/>
    <w:rsid w:val="007B4978"/>
    <w:rsid w:val="007B5724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7658B"/>
    <w:rsid w:val="00886633"/>
    <w:rsid w:val="008A2553"/>
    <w:rsid w:val="008A7D0B"/>
    <w:rsid w:val="008C3BDB"/>
    <w:rsid w:val="008D3515"/>
    <w:rsid w:val="008D49EE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5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FFC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21E13"/>
    <w:rsid w:val="00D237C0"/>
    <w:rsid w:val="00D24FA6"/>
    <w:rsid w:val="00D31626"/>
    <w:rsid w:val="00D32477"/>
    <w:rsid w:val="00D3383F"/>
    <w:rsid w:val="00D36EC9"/>
    <w:rsid w:val="00D41A2C"/>
    <w:rsid w:val="00D457B7"/>
    <w:rsid w:val="00D464CB"/>
    <w:rsid w:val="00D469F5"/>
    <w:rsid w:val="00D51992"/>
    <w:rsid w:val="00D61106"/>
    <w:rsid w:val="00D61385"/>
    <w:rsid w:val="00D623FB"/>
    <w:rsid w:val="00D62D67"/>
    <w:rsid w:val="00D639F5"/>
    <w:rsid w:val="00D6553D"/>
    <w:rsid w:val="00D75403"/>
    <w:rsid w:val="00D90B1D"/>
    <w:rsid w:val="00D91B3A"/>
    <w:rsid w:val="00D966CE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8227F"/>
    <w:rsid w:val="00EA25A3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2CC054E2-AECE-4EC9-93C7-C927255E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3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prostopadłościan, objętość, pole powierzchni</cp:keywords>
  <cp:lastModifiedBy>Marek Jóźwiak</cp:lastModifiedBy>
  <cp:revision>4</cp:revision>
  <cp:lastPrinted>2013-08-26T00:26:00Z</cp:lastPrinted>
  <dcterms:created xsi:type="dcterms:W3CDTF">2013-09-01T12:47:00Z</dcterms:created>
  <dcterms:modified xsi:type="dcterms:W3CDTF">2013-09-01T13:38:00Z</dcterms:modified>
</cp:coreProperties>
</file>